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26CCD" w14:textId="5B0F3D67" w:rsidR="00141647" w:rsidRPr="00141647" w:rsidRDefault="00141647" w:rsidP="00141647">
      <w:pPr>
        <w:widowControl w:val="0"/>
        <w:autoSpaceDE w:val="0"/>
        <w:autoSpaceDN w:val="0"/>
        <w:spacing w:before="67" w:after="0" w:line="240" w:lineRule="auto"/>
        <w:ind w:left="393" w:right="234"/>
        <w:rPr>
          <w:rFonts w:ascii="Arial" w:eastAsia="Arial" w:hAnsi="Arial" w:cs="Arial"/>
          <w:bCs/>
          <w:szCs w:val="34"/>
        </w:rPr>
      </w:pPr>
      <w:r w:rsidRPr="00141647">
        <w:rPr>
          <w:rFonts w:ascii="Arial" w:eastAsia="Arial" w:hAnsi="Arial" w:cs="Arial"/>
          <w:bCs/>
          <w:szCs w:val="34"/>
        </w:rPr>
        <w:t xml:space="preserve">     </w:t>
      </w:r>
      <w:bookmarkStart w:id="0" w:name="_Hlk218774451"/>
      <w:r w:rsidR="00E86E19" w:rsidRPr="000E2208">
        <w:rPr>
          <w:b/>
          <w:bCs/>
          <w:noProof/>
        </w:rPr>
        <w:drawing>
          <wp:inline distT="0" distB="0" distL="0" distR="0" wp14:anchorId="72B3745A" wp14:editId="69839C06">
            <wp:extent cx="5760720" cy="742704"/>
            <wp:effectExtent l="0" t="0" r="0" b="635"/>
            <wp:docPr id="131308711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2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141647">
        <w:rPr>
          <w:rFonts w:ascii="Arial" w:eastAsia="Arial" w:hAnsi="Arial" w:cs="Arial"/>
          <w:bCs/>
          <w:szCs w:val="34"/>
        </w:rPr>
        <w:t xml:space="preserve">                                                       </w:t>
      </w:r>
      <w:r>
        <w:rPr>
          <w:rFonts w:ascii="Arial" w:eastAsia="Arial" w:hAnsi="Arial" w:cs="Arial"/>
          <w:bCs/>
          <w:szCs w:val="34"/>
        </w:rPr>
        <w:t xml:space="preserve"> </w:t>
      </w:r>
    </w:p>
    <w:p w14:paraId="19FD21BC" w14:textId="77777777" w:rsidR="00141647" w:rsidRDefault="00141647" w:rsidP="00160625">
      <w:pPr>
        <w:spacing w:line="360" w:lineRule="auto"/>
        <w:rPr>
          <w:rFonts w:ascii="Calibri" w:hAnsi="Calibri" w:cs="Calibri"/>
          <w:b/>
          <w:i/>
          <w:sz w:val="20"/>
          <w:szCs w:val="20"/>
          <w:u w:val="single"/>
        </w:rPr>
      </w:pPr>
    </w:p>
    <w:p w14:paraId="4329776F" w14:textId="71D3E3D6" w:rsidR="00497A38" w:rsidRPr="00497A38" w:rsidRDefault="00497A38" w:rsidP="00497A38">
      <w:pPr>
        <w:spacing w:line="360" w:lineRule="auto"/>
        <w:jc w:val="right"/>
        <w:rPr>
          <w:rFonts w:ascii="Calibri" w:hAnsi="Calibri" w:cs="Calibri"/>
          <w:b/>
          <w:bCs/>
          <w:i/>
          <w:iCs/>
          <w:sz w:val="20"/>
          <w:szCs w:val="20"/>
          <w:u w:val="single"/>
        </w:rPr>
      </w:pPr>
      <w:r w:rsidRPr="00497A38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 xml:space="preserve">Załącznik nr </w:t>
      </w:r>
      <w:r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 xml:space="preserve">9 </w:t>
      </w:r>
      <w:r w:rsidRPr="00497A38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do SWZ – nr postępowania ZP.271.1.202</w:t>
      </w:r>
      <w:r w:rsidR="00E86E19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6</w:t>
      </w:r>
    </w:p>
    <w:p w14:paraId="24667097" w14:textId="78EF79BA" w:rsidR="00160625" w:rsidRDefault="00160625" w:rsidP="00160625">
      <w:pPr>
        <w:spacing w:line="360" w:lineRule="auto"/>
        <w:rPr>
          <w:rFonts w:ascii="Arial" w:hAnsi="Arial" w:cs="Arial"/>
          <w:bCs/>
          <w:i/>
        </w:rPr>
      </w:pPr>
      <w:r>
        <w:rPr>
          <w:rFonts w:ascii="Calibri" w:hAnsi="Calibri" w:cs="Calibri"/>
          <w:b/>
          <w:i/>
          <w:sz w:val="20"/>
          <w:szCs w:val="20"/>
          <w:u w:val="single"/>
        </w:rPr>
        <w:t>DOKUMENT SKŁADANY NA WEZWANIE ZAMAWIAJĄCEGO</w:t>
      </w:r>
    </w:p>
    <w:p w14:paraId="42087248" w14:textId="6C6CC8F6" w:rsidR="00393676" w:rsidRPr="00A52D19" w:rsidRDefault="00393676" w:rsidP="00A148C1">
      <w:pPr>
        <w:spacing w:line="360" w:lineRule="auto"/>
        <w:jc w:val="right"/>
        <w:rPr>
          <w:rFonts w:ascii="Arial" w:hAnsi="Arial" w:cs="Arial"/>
          <w:bCs/>
          <w:i/>
        </w:rPr>
      </w:pPr>
      <w:r w:rsidRPr="00A52D19">
        <w:rPr>
          <w:rFonts w:ascii="Arial" w:hAnsi="Arial" w:cs="Arial"/>
          <w:bCs/>
          <w:i/>
        </w:rPr>
        <w:t xml:space="preserve">Załącznik nr </w:t>
      </w:r>
      <w:r w:rsidR="00AF3220">
        <w:rPr>
          <w:rFonts w:ascii="Arial" w:hAnsi="Arial" w:cs="Arial"/>
          <w:bCs/>
          <w:i/>
        </w:rPr>
        <w:t>9</w:t>
      </w:r>
      <w:r w:rsidRPr="00A52D19">
        <w:rPr>
          <w:rFonts w:ascii="Arial" w:hAnsi="Arial" w:cs="Arial"/>
          <w:bCs/>
          <w:i/>
        </w:rPr>
        <w:t xml:space="preserve"> do SWZ</w:t>
      </w:r>
    </w:p>
    <w:p w14:paraId="591517A9" w14:textId="77777777" w:rsidR="00393676" w:rsidRPr="00A52D19" w:rsidRDefault="00393676" w:rsidP="00393676">
      <w:pPr>
        <w:spacing w:line="276" w:lineRule="auto"/>
        <w:jc w:val="center"/>
        <w:rPr>
          <w:rFonts w:ascii="Arial" w:hAnsi="Arial" w:cs="Arial"/>
          <w:bCs/>
          <w:sz w:val="28"/>
          <w:szCs w:val="28"/>
          <w:u w:val="single"/>
        </w:rPr>
      </w:pPr>
      <w:r w:rsidRPr="00A52D19">
        <w:rPr>
          <w:rFonts w:ascii="Arial" w:hAnsi="Arial" w:cs="Arial"/>
          <w:bCs/>
          <w:sz w:val="28"/>
          <w:szCs w:val="28"/>
          <w:u w:val="single"/>
        </w:rPr>
        <w:t>Wykaz osób</w:t>
      </w:r>
    </w:p>
    <w:p w14:paraId="193990A1" w14:textId="77777777" w:rsidR="00393676" w:rsidRPr="00A52D19" w:rsidRDefault="00393676" w:rsidP="00A148C1">
      <w:pPr>
        <w:spacing w:line="276" w:lineRule="auto"/>
        <w:jc w:val="center"/>
        <w:rPr>
          <w:rFonts w:ascii="Arial" w:hAnsi="Arial" w:cs="Arial"/>
          <w:bCs/>
        </w:rPr>
      </w:pPr>
      <w:r w:rsidRPr="00A52D19">
        <w:rPr>
          <w:rFonts w:ascii="Arial" w:hAnsi="Arial" w:cs="Arial"/>
          <w:bCs/>
        </w:rPr>
        <w:t>które będą uczestniczyć w wykonaniu zamówienia</w:t>
      </w:r>
    </w:p>
    <w:p w14:paraId="506E28FC" w14:textId="54C9728D" w:rsidR="00A148C1" w:rsidRPr="00E86E19" w:rsidRDefault="00393676" w:rsidP="00E86E19">
      <w:pPr>
        <w:pStyle w:val="WW-Tekstpodstawowy2"/>
        <w:jc w:val="both"/>
        <w:rPr>
          <w:rFonts w:ascii="Arial" w:hAnsi="Arial" w:cs="Arial"/>
          <w:b/>
          <w:bCs/>
          <w:sz w:val="24"/>
          <w:szCs w:val="24"/>
        </w:rPr>
      </w:pPr>
      <w:r w:rsidRPr="00A52D19">
        <w:rPr>
          <w:rFonts w:ascii="Arial" w:hAnsi="Arial" w:cs="Arial"/>
          <w:bCs/>
          <w:sz w:val="24"/>
          <w:szCs w:val="24"/>
        </w:rPr>
        <w:t xml:space="preserve">Dotyczy postępowania: </w:t>
      </w:r>
      <w:r w:rsidR="00A148C1" w:rsidRPr="00A52D19">
        <w:rPr>
          <w:rFonts w:ascii="Arial" w:hAnsi="Arial" w:cs="Arial"/>
          <w:bCs/>
          <w:sz w:val="24"/>
          <w:szCs w:val="24"/>
        </w:rPr>
        <w:t>„</w:t>
      </w:r>
      <w:r w:rsidR="00E86E19" w:rsidRPr="00E86E19">
        <w:rPr>
          <w:rFonts w:ascii="Arial" w:hAnsi="Arial" w:cs="Arial"/>
          <w:b/>
          <w:bCs/>
          <w:sz w:val="24"/>
          <w:szCs w:val="24"/>
        </w:rPr>
        <w:t>Budowa kanalizacji sanitarnej w miejscowości  Fałków – Studzieniec</w:t>
      </w:r>
      <w:r w:rsidR="00F050FF" w:rsidRPr="00F050FF">
        <w:rPr>
          <w:rFonts w:ascii="Arial" w:hAnsi="Arial" w:cs="Arial"/>
          <w:bCs/>
          <w:sz w:val="24"/>
          <w:szCs w:val="24"/>
        </w:rPr>
        <w:t>”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2268"/>
        <w:gridCol w:w="3624"/>
      </w:tblGrid>
      <w:tr w:rsidR="00393676" w:rsidRPr="00A52D19" w14:paraId="42F06056" w14:textId="77777777" w:rsidTr="00393676">
        <w:tc>
          <w:tcPr>
            <w:tcW w:w="1985" w:type="dxa"/>
            <w:vAlign w:val="center"/>
          </w:tcPr>
          <w:p w14:paraId="5192DB7B" w14:textId="77777777" w:rsidR="00393676" w:rsidRPr="00BC6C75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9FAE503" w14:textId="77777777" w:rsidR="00393676" w:rsidRPr="00BC6C75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C6C75">
              <w:rPr>
                <w:rFonts w:ascii="Arial" w:hAnsi="Arial" w:cs="Arial"/>
                <w:bCs/>
                <w:sz w:val="20"/>
                <w:szCs w:val="20"/>
              </w:rPr>
              <w:t xml:space="preserve">Imię </w:t>
            </w:r>
          </w:p>
          <w:p w14:paraId="79306A12" w14:textId="77777777" w:rsidR="00393676" w:rsidRPr="00BC6C75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C6C75">
              <w:rPr>
                <w:rFonts w:ascii="Arial" w:hAnsi="Arial" w:cs="Arial"/>
                <w:bCs/>
                <w:sz w:val="20"/>
                <w:szCs w:val="20"/>
              </w:rPr>
              <w:t>i nazwisko</w:t>
            </w:r>
          </w:p>
          <w:p w14:paraId="51622767" w14:textId="77777777" w:rsidR="00393676" w:rsidRPr="00BC6C75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D8E85CA" w14:textId="77777777" w:rsidR="00393676" w:rsidRPr="00BC6C75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C6C75">
              <w:rPr>
                <w:rFonts w:ascii="Arial" w:hAnsi="Arial" w:cs="Arial"/>
                <w:bCs/>
                <w:sz w:val="20"/>
                <w:szCs w:val="20"/>
              </w:rPr>
              <w:t>Podstawa do dysponowania wymienioną osobą (dysponuję/będę dysponował)</w:t>
            </w:r>
          </w:p>
        </w:tc>
        <w:tc>
          <w:tcPr>
            <w:tcW w:w="2268" w:type="dxa"/>
            <w:vAlign w:val="center"/>
          </w:tcPr>
          <w:p w14:paraId="1FAF7B63" w14:textId="77777777" w:rsidR="00393676" w:rsidRPr="00BC6C75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C6C75">
              <w:rPr>
                <w:rFonts w:ascii="Arial" w:hAnsi="Arial" w:cs="Arial"/>
                <w:bCs/>
                <w:sz w:val="20"/>
                <w:szCs w:val="20"/>
              </w:rPr>
              <w:t xml:space="preserve">Planowana funkcja przy realizacji  zamówienia, </w:t>
            </w:r>
          </w:p>
        </w:tc>
        <w:tc>
          <w:tcPr>
            <w:tcW w:w="3624" w:type="dxa"/>
            <w:vAlign w:val="center"/>
          </w:tcPr>
          <w:p w14:paraId="2A1D591C" w14:textId="77777777" w:rsidR="00393676" w:rsidRPr="00BC6C75" w:rsidRDefault="00393676" w:rsidP="0039367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C6C75">
              <w:rPr>
                <w:rFonts w:ascii="Arial" w:hAnsi="Arial" w:cs="Arial"/>
                <w:bCs/>
                <w:sz w:val="20"/>
                <w:szCs w:val="20"/>
              </w:rPr>
              <w:t>Rodzaj/zakres posiadanych  uprawnień, kwalifikacje zawodowe, wykształcenie, okres doświadczenia,     nr uprawnień</w:t>
            </w:r>
          </w:p>
        </w:tc>
      </w:tr>
      <w:tr w:rsidR="00393676" w:rsidRPr="00A52D19" w14:paraId="04987E93" w14:textId="77777777" w:rsidTr="00393676"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1AACA2EE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6BF33636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6C73A6D5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624" w:type="dxa"/>
            <w:tcBorders>
              <w:bottom w:val="double" w:sz="4" w:space="0" w:color="auto"/>
            </w:tcBorders>
            <w:vAlign w:val="center"/>
          </w:tcPr>
          <w:p w14:paraId="2BD424E7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</w:tr>
      <w:tr w:rsidR="00393676" w:rsidRPr="00A52D19" w14:paraId="45AA8C86" w14:textId="77777777" w:rsidTr="00BC6C75">
        <w:trPr>
          <w:trHeight w:val="1199"/>
        </w:trPr>
        <w:tc>
          <w:tcPr>
            <w:tcW w:w="1985" w:type="dxa"/>
            <w:tcBorders>
              <w:top w:val="double" w:sz="4" w:space="0" w:color="auto"/>
            </w:tcBorders>
          </w:tcPr>
          <w:p w14:paraId="693C79E8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01DB570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662B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3BC5652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5D01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25CC3302" w14:textId="77777777" w:rsidR="00393676" w:rsidRPr="00A52D19" w:rsidRDefault="00393676" w:rsidP="00A148C1">
            <w:pPr>
              <w:spacing w:before="120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25CD9FD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C7A5D0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D4F2EB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3624" w:type="dxa"/>
            <w:tcBorders>
              <w:top w:val="double" w:sz="4" w:space="0" w:color="auto"/>
            </w:tcBorders>
          </w:tcPr>
          <w:p w14:paraId="41C09253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13BA648E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366E6F2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</w:tr>
      <w:tr w:rsidR="00393676" w:rsidRPr="00A52D19" w14:paraId="1AB9525D" w14:textId="77777777" w:rsidTr="00393676">
        <w:tc>
          <w:tcPr>
            <w:tcW w:w="1985" w:type="dxa"/>
          </w:tcPr>
          <w:p w14:paraId="3ADDBF5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6802D541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</w:tcPr>
          <w:p w14:paraId="4FBC1E97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EEE69F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1B64CE4D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</w:tcPr>
          <w:p w14:paraId="054B2D3A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5B8E038E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22B3A98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24" w:type="dxa"/>
          </w:tcPr>
          <w:p w14:paraId="7F73DB84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</w:tr>
    </w:tbl>
    <w:p w14:paraId="1D975A5F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5272ABF4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143B8762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  <w:r w:rsidRPr="00A52D19">
        <w:rPr>
          <w:rFonts w:ascii="Arial" w:hAnsi="Arial" w:cs="Arial"/>
          <w:bCs/>
          <w:sz w:val="20"/>
          <w:szCs w:val="20"/>
          <w:u w:val="single"/>
        </w:rPr>
        <w:t>Uwaga:</w:t>
      </w:r>
      <w:r w:rsidRPr="00A52D19">
        <w:rPr>
          <w:rFonts w:ascii="Arial" w:hAnsi="Arial" w:cs="Arial"/>
          <w:bCs/>
          <w:sz w:val="20"/>
          <w:szCs w:val="20"/>
        </w:rPr>
        <w:t xml:space="preserve"> W kolumnie 2 należy określić podstawę do dysponowania wskazana osobą (w zależności czy osoba jest zatrudniona na umowę o pracę, czy umowę zlecenie, czy może zobowiązane podmiotu do oddania osoby do dyspozycji na czas realizacji zamówienia, itp.)</w:t>
      </w:r>
    </w:p>
    <w:p w14:paraId="4AC588FA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p w14:paraId="36D3C2CB" w14:textId="77777777" w:rsidR="00160625" w:rsidRDefault="00160625" w:rsidP="00160625">
      <w:pPr>
        <w:pStyle w:val="rozdzia"/>
      </w:pPr>
      <w:r>
        <w:t>UWAGA:</w:t>
      </w:r>
    </w:p>
    <w:p w14:paraId="74E4ACB4" w14:textId="77777777" w:rsidR="00160625" w:rsidRDefault="00160625" w:rsidP="00160625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03C266C3" w14:textId="77777777" w:rsidR="00160625" w:rsidRDefault="00160625" w:rsidP="00160625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1724B883" w14:textId="08E7D47F" w:rsidR="00393676" w:rsidRPr="00B652CD" w:rsidRDefault="00160625" w:rsidP="00B652CD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sectPr w:rsidR="00393676" w:rsidRPr="00B652CD" w:rsidSect="00BC6C75">
      <w:headerReference w:type="default" r:id="rId9"/>
      <w:footerReference w:type="default" r:id="rId10"/>
      <w:pgSz w:w="11907" w:h="16839" w:code="9"/>
      <w:pgMar w:top="10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F5A38" w14:textId="77777777" w:rsidR="005B5DD6" w:rsidRDefault="005B5DD6" w:rsidP="005041BA">
      <w:pPr>
        <w:spacing w:after="0" w:line="240" w:lineRule="auto"/>
      </w:pPr>
      <w:r>
        <w:separator/>
      </w:r>
    </w:p>
  </w:endnote>
  <w:endnote w:type="continuationSeparator" w:id="0">
    <w:p w14:paraId="395445B5" w14:textId="77777777" w:rsidR="005B5DD6" w:rsidRDefault="005B5DD6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8505985"/>
      <w:docPartObj>
        <w:docPartGallery w:val="Page Numbers (Bottom of Page)"/>
        <w:docPartUnique/>
      </w:docPartObj>
    </w:sdtPr>
    <w:sdtContent>
      <w:p w14:paraId="2F43D647" w14:textId="77777777" w:rsidR="009C6EEC" w:rsidRDefault="00B56C0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6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80412D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D3C31" w14:textId="77777777" w:rsidR="005B5DD6" w:rsidRDefault="005B5DD6" w:rsidP="005041BA">
      <w:pPr>
        <w:spacing w:after="0" w:line="240" w:lineRule="auto"/>
      </w:pPr>
    </w:p>
  </w:footnote>
  <w:footnote w:type="continuationSeparator" w:id="0">
    <w:p w14:paraId="7A412F0A" w14:textId="77777777" w:rsidR="005B5DD6" w:rsidRDefault="005B5DD6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2D749E5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2CA0254E" w14:textId="1733938F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6C3EEBD" w14:textId="30B0977D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75AA947C" w14:textId="17C0BADC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2C0F525B" w14:textId="34E43C9F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83AB20D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2653818">
    <w:abstractNumId w:val="20"/>
  </w:num>
  <w:num w:numId="2" w16cid:durableId="1667973766">
    <w:abstractNumId w:val="14"/>
  </w:num>
  <w:num w:numId="3" w16cid:durableId="1282226810">
    <w:abstractNumId w:val="7"/>
  </w:num>
  <w:num w:numId="4" w16cid:durableId="295844104">
    <w:abstractNumId w:val="11"/>
  </w:num>
  <w:num w:numId="5" w16cid:durableId="1703242663">
    <w:abstractNumId w:val="15"/>
  </w:num>
  <w:num w:numId="6" w16cid:durableId="1506766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45660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323763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85831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752578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5499948">
    <w:abstractNumId w:val="8"/>
  </w:num>
  <w:num w:numId="12" w16cid:durableId="92118005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68347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43525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825785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36866355">
    <w:abstractNumId w:val="0"/>
  </w:num>
  <w:num w:numId="17" w16cid:durableId="1792672689">
    <w:abstractNumId w:val="17"/>
  </w:num>
  <w:num w:numId="18" w16cid:durableId="1860436297">
    <w:abstractNumId w:val="2"/>
  </w:num>
  <w:num w:numId="19" w16cid:durableId="1661882020">
    <w:abstractNumId w:val="9"/>
  </w:num>
  <w:num w:numId="20" w16cid:durableId="1499538540">
    <w:abstractNumId w:val="1"/>
  </w:num>
  <w:num w:numId="21" w16cid:durableId="144207665">
    <w:abstractNumId w:val="3"/>
  </w:num>
  <w:num w:numId="22" w16cid:durableId="2006283325">
    <w:abstractNumId w:val="4"/>
  </w:num>
  <w:num w:numId="23" w16cid:durableId="849023578">
    <w:abstractNumId w:val="10"/>
  </w:num>
  <w:num w:numId="24" w16cid:durableId="97406923">
    <w:abstractNumId w:val="5"/>
  </w:num>
  <w:num w:numId="25" w16cid:durableId="20873421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62E"/>
    <w:rsid w:val="00014BB4"/>
    <w:rsid w:val="0002029B"/>
    <w:rsid w:val="0004701C"/>
    <w:rsid w:val="00047663"/>
    <w:rsid w:val="00051DFA"/>
    <w:rsid w:val="00057F3D"/>
    <w:rsid w:val="000625E1"/>
    <w:rsid w:val="00064ACB"/>
    <w:rsid w:val="00082786"/>
    <w:rsid w:val="000A2894"/>
    <w:rsid w:val="000A6CF6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41647"/>
    <w:rsid w:val="00160625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E076C"/>
    <w:rsid w:val="0020450D"/>
    <w:rsid w:val="00206FE7"/>
    <w:rsid w:val="00212625"/>
    <w:rsid w:val="002503CE"/>
    <w:rsid w:val="00267475"/>
    <w:rsid w:val="002717D8"/>
    <w:rsid w:val="00275016"/>
    <w:rsid w:val="00275268"/>
    <w:rsid w:val="00280D0B"/>
    <w:rsid w:val="00286D2D"/>
    <w:rsid w:val="002B29BD"/>
    <w:rsid w:val="002B39F1"/>
    <w:rsid w:val="002C365D"/>
    <w:rsid w:val="002E3DED"/>
    <w:rsid w:val="00301FB0"/>
    <w:rsid w:val="003212E7"/>
    <w:rsid w:val="003262C1"/>
    <w:rsid w:val="0032753B"/>
    <w:rsid w:val="003441D5"/>
    <w:rsid w:val="00350DDA"/>
    <w:rsid w:val="0035719E"/>
    <w:rsid w:val="00360915"/>
    <w:rsid w:val="00363596"/>
    <w:rsid w:val="003720DF"/>
    <w:rsid w:val="003738AC"/>
    <w:rsid w:val="003904F8"/>
    <w:rsid w:val="00393676"/>
    <w:rsid w:val="003B1A99"/>
    <w:rsid w:val="003C1342"/>
    <w:rsid w:val="003C1BDF"/>
    <w:rsid w:val="003C485D"/>
    <w:rsid w:val="00405914"/>
    <w:rsid w:val="004402EF"/>
    <w:rsid w:val="00460DBC"/>
    <w:rsid w:val="00484D66"/>
    <w:rsid w:val="004948D6"/>
    <w:rsid w:val="00497A38"/>
    <w:rsid w:val="004A6D05"/>
    <w:rsid w:val="004A7A1A"/>
    <w:rsid w:val="004B2D63"/>
    <w:rsid w:val="004C432E"/>
    <w:rsid w:val="004D0864"/>
    <w:rsid w:val="004D3D19"/>
    <w:rsid w:val="004D5589"/>
    <w:rsid w:val="004E278B"/>
    <w:rsid w:val="004E32BF"/>
    <w:rsid w:val="004E4BB7"/>
    <w:rsid w:val="0050010B"/>
    <w:rsid w:val="005041BA"/>
    <w:rsid w:val="00530DB3"/>
    <w:rsid w:val="005317A9"/>
    <w:rsid w:val="00532742"/>
    <w:rsid w:val="005515FB"/>
    <w:rsid w:val="005569BA"/>
    <w:rsid w:val="005623FE"/>
    <w:rsid w:val="00574A31"/>
    <w:rsid w:val="00582D22"/>
    <w:rsid w:val="00594266"/>
    <w:rsid w:val="005A214C"/>
    <w:rsid w:val="005A2E34"/>
    <w:rsid w:val="005B001B"/>
    <w:rsid w:val="005B5DD6"/>
    <w:rsid w:val="005C71A4"/>
    <w:rsid w:val="005D76DA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76A20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904283"/>
    <w:rsid w:val="009108F5"/>
    <w:rsid w:val="0093735C"/>
    <w:rsid w:val="009A5707"/>
    <w:rsid w:val="009B167C"/>
    <w:rsid w:val="009B3D79"/>
    <w:rsid w:val="009C2A70"/>
    <w:rsid w:val="009C5CF7"/>
    <w:rsid w:val="009C6435"/>
    <w:rsid w:val="009C6EEC"/>
    <w:rsid w:val="009D4413"/>
    <w:rsid w:val="009E2CA0"/>
    <w:rsid w:val="009F1DA3"/>
    <w:rsid w:val="009F245F"/>
    <w:rsid w:val="009F4E65"/>
    <w:rsid w:val="00A00AFC"/>
    <w:rsid w:val="00A148C1"/>
    <w:rsid w:val="00A370F3"/>
    <w:rsid w:val="00A43319"/>
    <w:rsid w:val="00A52D19"/>
    <w:rsid w:val="00A73670"/>
    <w:rsid w:val="00A86B73"/>
    <w:rsid w:val="00AB2421"/>
    <w:rsid w:val="00AE11F2"/>
    <w:rsid w:val="00AE4ACD"/>
    <w:rsid w:val="00AE6677"/>
    <w:rsid w:val="00AE7A6A"/>
    <w:rsid w:val="00AF3220"/>
    <w:rsid w:val="00AF3E60"/>
    <w:rsid w:val="00AF3EF5"/>
    <w:rsid w:val="00B04269"/>
    <w:rsid w:val="00B05CC8"/>
    <w:rsid w:val="00B14BC3"/>
    <w:rsid w:val="00B2018C"/>
    <w:rsid w:val="00B33762"/>
    <w:rsid w:val="00B37067"/>
    <w:rsid w:val="00B43488"/>
    <w:rsid w:val="00B43A92"/>
    <w:rsid w:val="00B511AD"/>
    <w:rsid w:val="00B56C08"/>
    <w:rsid w:val="00B652CD"/>
    <w:rsid w:val="00B73DB2"/>
    <w:rsid w:val="00B85C99"/>
    <w:rsid w:val="00B918C6"/>
    <w:rsid w:val="00B978C8"/>
    <w:rsid w:val="00BB6A84"/>
    <w:rsid w:val="00BC6C75"/>
    <w:rsid w:val="00BD6A7C"/>
    <w:rsid w:val="00BE420B"/>
    <w:rsid w:val="00BF3F41"/>
    <w:rsid w:val="00C0348A"/>
    <w:rsid w:val="00C05058"/>
    <w:rsid w:val="00C13B8B"/>
    <w:rsid w:val="00C16EB6"/>
    <w:rsid w:val="00C276ED"/>
    <w:rsid w:val="00C27A93"/>
    <w:rsid w:val="00C541AC"/>
    <w:rsid w:val="00C5580F"/>
    <w:rsid w:val="00C56DE4"/>
    <w:rsid w:val="00C9501A"/>
    <w:rsid w:val="00CA4666"/>
    <w:rsid w:val="00CA5F9D"/>
    <w:rsid w:val="00CF7BBA"/>
    <w:rsid w:val="00D2553B"/>
    <w:rsid w:val="00D40CD2"/>
    <w:rsid w:val="00D430FD"/>
    <w:rsid w:val="00D504BF"/>
    <w:rsid w:val="00D53FD6"/>
    <w:rsid w:val="00D8515D"/>
    <w:rsid w:val="00D8596C"/>
    <w:rsid w:val="00D8749A"/>
    <w:rsid w:val="00DA06B5"/>
    <w:rsid w:val="00DA7409"/>
    <w:rsid w:val="00DB366A"/>
    <w:rsid w:val="00DC48B7"/>
    <w:rsid w:val="00DD1E99"/>
    <w:rsid w:val="00DE0939"/>
    <w:rsid w:val="00DF2FBB"/>
    <w:rsid w:val="00DF36DF"/>
    <w:rsid w:val="00DF5E1C"/>
    <w:rsid w:val="00E05E53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86E19"/>
    <w:rsid w:val="00E93A28"/>
    <w:rsid w:val="00E95999"/>
    <w:rsid w:val="00EA1F1F"/>
    <w:rsid w:val="00EC0E07"/>
    <w:rsid w:val="00ED38A6"/>
    <w:rsid w:val="00F050FF"/>
    <w:rsid w:val="00F05A6F"/>
    <w:rsid w:val="00F07142"/>
    <w:rsid w:val="00F45475"/>
    <w:rsid w:val="00F619AD"/>
    <w:rsid w:val="00F61CBF"/>
    <w:rsid w:val="00F621E3"/>
    <w:rsid w:val="00F640C0"/>
    <w:rsid w:val="00F747EA"/>
    <w:rsid w:val="00F818DD"/>
    <w:rsid w:val="00F9490B"/>
    <w:rsid w:val="00F978C2"/>
    <w:rsid w:val="00FB6001"/>
    <w:rsid w:val="00FC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8A2A55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16062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F1B87-EB68-4979-8179-5D7835EB8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15</cp:revision>
  <cp:lastPrinted>2021-05-19T10:57:00Z</cp:lastPrinted>
  <dcterms:created xsi:type="dcterms:W3CDTF">2021-05-07T12:40:00Z</dcterms:created>
  <dcterms:modified xsi:type="dcterms:W3CDTF">2026-01-23T10:11:00Z</dcterms:modified>
</cp:coreProperties>
</file>